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bookmarkStart w:id="0" w:name="_GoBack"/>
      <w:bookmarkEnd w:id="0"/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2257C3" w:rsidRPr="002257C3" w:rsidRDefault="002257C3" w:rsidP="00C568E6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079FB" wp14:editId="0C1491F1">
                <wp:simplePos x="0" y="0"/>
                <wp:positionH relativeFrom="column">
                  <wp:posOffset>5076190</wp:posOffset>
                </wp:positionH>
                <wp:positionV relativeFrom="paragraph">
                  <wp:posOffset>514985</wp:posOffset>
                </wp:positionV>
                <wp:extent cx="885825" cy="276225"/>
                <wp:effectExtent l="0" t="0" r="28575" b="28575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399.7pt;margin-top:40.5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x/DRAIAALU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" fillcolor="white [3201]" strokecolor="#9bbb59 [3206]" strokeweight="2pt"/>
            </w:pict>
          </mc:Fallback>
        </mc:AlternateContent>
      </w:r>
      <w:r w:rsidR="00C568E6" w:rsidRPr="00C568E6">
        <w:rPr>
          <w:noProof/>
          <w:color w:val="215868"/>
          <w:sz w:val="32"/>
          <w:szCs w:val="28"/>
        </w:rPr>
        <w:t xml:space="preserve">Oblicz długość boku trójkąta równobocznego,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 xml:space="preserve">którego obwód jest </w:t>
      </w:r>
      <w:r w:rsidR="00C568E6" w:rsidRPr="00C568E6">
        <w:rPr>
          <w:b/>
          <w:noProof/>
          <w:color w:val="215868"/>
          <w:sz w:val="32"/>
          <w:szCs w:val="28"/>
        </w:rPr>
        <w:t>2,7 razy</w:t>
      </w:r>
      <w:r w:rsidR="00C568E6" w:rsidRPr="00C568E6">
        <w:rPr>
          <w:noProof/>
          <w:color w:val="215868"/>
          <w:sz w:val="32"/>
          <w:szCs w:val="28"/>
        </w:rPr>
        <w:t xml:space="preserve"> większy od obwodu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 xml:space="preserve">trójkąta o bokach </w:t>
      </w:r>
      <w:r w:rsidR="00C568E6" w:rsidRPr="00C568E6">
        <w:rPr>
          <w:b/>
          <w:noProof/>
          <w:color w:val="215868"/>
          <w:sz w:val="32"/>
          <w:szCs w:val="28"/>
        </w:rPr>
        <w:t>1,8 dm</w:t>
      </w:r>
      <w:r w:rsidR="00C568E6" w:rsidRPr="00C568E6">
        <w:rPr>
          <w:noProof/>
          <w:color w:val="215868"/>
          <w:sz w:val="32"/>
          <w:szCs w:val="28"/>
        </w:rPr>
        <w:t xml:space="preserve">, </w:t>
      </w:r>
      <w:r w:rsidR="00C568E6" w:rsidRPr="00C568E6">
        <w:rPr>
          <w:b/>
          <w:noProof/>
          <w:color w:val="215868"/>
          <w:sz w:val="32"/>
          <w:szCs w:val="28"/>
        </w:rPr>
        <w:t>2,9 dm</w:t>
      </w:r>
      <w:r w:rsidR="00C568E6" w:rsidRPr="00C568E6">
        <w:rPr>
          <w:noProof/>
          <w:color w:val="215868"/>
          <w:sz w:val="32"/>
          <w:szCs w:val="28"/>
        </w:rPr>
        <w:t xml:space="preserve"> i </w:t>
      </w:r>
      <w:r w:rsidR="00C568E6" w:rsidRPr="00C568E6">
        <w:rPr>
          <w:b/>
          <w:noProof/>
          <w:color w:val="215868"/>
          <w:sz w:val="32"/>
          <w:szCs w:val="28"/>
        </w:rPr>
        <w:t>3,1 dm</w:t>
      </w:r>
      <w:r w:rsidR="00C568E6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</w:p>
    <w:p w:rsidR="002257C3" w:rsidRPr="002257C3" w:rsidRDefault="002257C3" w:rsidP="00C568E6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36F24" wp14:editId="7CCBA6D2">
                <wp:simplePos x="0" y="0"/>
                <wp:positionH relativeFrom="column">
                  <wp:posOffset>5081270</wp:posOffset>
                </wp:positionH>
                <wp:positionV relativeFrom="paragraph">
                  <wp:posOffset>506730</wp:posOffset>
                </wp:positionV>
                <wp:extent cx="885825" cy="276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00.1pt;margin-top:39.9pt;width:69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" fillcolor="white [3201]" strokecolor="#9bbb59 [3206]" strokeweight="2pt"/>
            </w:pict>
          </mc:Fallback>
        </mc:AlternateContent>
      </w:r>
      <w:r w:rsidR="00C568E6" w:rsidRPr="00C568E6">
        <w:rPr>
          <w:noProof/>
          <w:color w:val="215868"/>
          <w:sz w:val="32"/>
          <w:szCs w:val="28"/>
        </w:rPr>
        <w:t xml:space="preserve">Oblicz długości boków trójkąta o obwodzie </w:t>
      </w:r>
      <w:r w:rsidR="00C568E6" w:rsidRPr="00C568E6">
        <w:rPr>
          <w:b/>
          <w:noProof/>
          <w:color w:val="215868"/>
          <w:sz w:val="32"/>
          <w:szCs w:val="28"/>
        </w:rPr>
        <w:t>24 cm</w:t>
      </w:r>
      <w:r w:rsidR="00C568E6" w:rsidRPr="00C568E6">
        <w:rPr>
          <w:noProof/>
          <w:color w:val="215868"/>
          <w:sz w:val="32"/>
          <w:szCs w:val="28"/>
        </w:rPr>
        <w:t xml:space="preserve">,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 xml:space="preserve">w którym jeden bok trójkąta jest o </w:t>
      </w:r>
      <w:r w:rsidR="00C568E6" w:rsidRPr="00C568E6">
        <w:rPr>
          <w:b/>
          <w:noProof/>
          <w:color w:val="215868"/>
          <w:sz w:val="32"/>
          <w:szCs w:val="28"/>
        </w:rPr>
        <w:t>2 cm krótszy</w:t>
      </w:r>
      <w:r w:rsidR="00C568E6" w:rsidRPr="00C568E6">
        <w:rPr>
          <w:noProof/>
          <w:color w:val="215868"/>
          <w:sz w:val="32"/>
          <w:szCs w:val="28"/>
        </w:rPr>
        <w:t xml:space="preserve">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 xml:space="preserve">od drugiego i o </w:t>
      </w:r>
      <w:r w:rsidR="00C568E6" w:rsidRPr="00C568E6">
        <w:rPr>
          <w:b/>
          <w:noProof/>
          <w:color w:val="215868"/>
          <w:sz w:val="32"/>
          <w:szCs w:val="28"/>
        </w:rPr>
        <w:t>2 cm dłuższy</w:t>
      </w:r>
      <w:r w:rsidR="00C568E6" w:rsidRPr="00C568E6">
        <w:rPr>
          <w:noProof/>
          <w:color w:val="215868"/>
          <w:sz w:val="32"/>
          <w:szCs w:val="28"/>
        </w:rPr>
        <w:t xml:space="preserve"> od trzeciego</w:t>
      </w:r>
      <w:r w:rsidRPr="002257C3"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</w:p>
    <w:p w:rsidR="002257C3" w:rsidRPr="00C568E6" w:rsidRDefault="002257C3" w:rsidP="00C568E6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5D329" wp14:editId="18E2CAFA">
                <wp:simplePos x="0" y="0"/>
                <wp:positionH relativeFrom="column">
                  <wp:posOffset>5077460</wp:posOffset>
                </wp:positionH>
                <wp:positionV relativeFrom="paragraph">
                  <wp:posOffset>521335</wp:posOffset>
                </wp:positionV>
                <wp:extent cx="885825" cy="2762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399.8pt;margin-top:41.05pt;width:6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="00C568E6" w:rsidRPr="00C568E6">
        <w:rPr>
          <w:noProof/>
          <w:color w:val="215868"/>
          <w:sz w:val="32"/>
          <w:szCs w:val="28"/>
        </w:rPr>
        <w:t xml:space="preserve">Jeden bok trójkąta równa się </w:t>
      </w:r>
      <w:r w:rsidR="00C568E6" w:rsidRPr="00C568E6">
        <w:rPr>
          <w:b/>
          <w:noProof/>
          <w:color w:val="215868"/>
          <w:sz w:val="32"/>
          <w:szCs w:val="28"/>
        </w:rPr>
        <w:t>8dm</w:t>
      </w:r>
      <w:r w:rsidR="00C568E6" w:rsidRPr="00C568E6">
        <w:rPr>
          <w:noProof/>
          <w:color w:val="215868"/>
          <w:sz w:val="32"/>
          <w:szCs w:val="28"/>
        </w:rPr>
        <w:t xml:space="preserve">.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 xml:space="preserve">Każdy następny jest o </w:t>
      </w:r>
      <w:r w:rsidR="00C568E6" w:rsidRPr="00C568E6">
        <w:rPr>
          <w:b/>
          <w:noProof/>
          <w:color w:val="215868"/>
          <w:sz w:val="32"/>
          <w:szCs w:val="28"/>
        </w:rPr>
        <w:t>0,25% krótszy</w:t>
      </w:r>
      <w:r w:rsidR="00C568E6" w:rsidRPr="00C568E6">
        <w:rPr>
          <w:noProof/>
          <w:color w:val="215868"/>
          <w:sz w:val="32"/>
          <w:szCs w:val="28"/>
        </w:rPr>
        <w:t xml:space="preserve"> od poprzedniego.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>Oblicz obwód tego trójkąta</w:t>
      </w:r>
      <w:r w:rsidRPr="00C568E6">
        <w:rPr>
          <w:noProof/>
          <w:color w:val="215868"/>
          <w:sz w:val="32"/>
          <w:szCs w:val="28"/>
        </w:rPr>
        <w:t>.</w:t>
      </w:r>
      <w:r w:rsidRPr="00C568E6">
        <w:rPr>
          <w:noProof/>
          <w:color w:val="215868"/>
          <w:sz w:val="32"/>
          <w:szCs w:val="28"/>
        </w:rPr>
        <w:br/>
      </w:r>
    </w:p>
    <w:p w:rsidR="00E33B11" w:rsidRPr="00C568E6" w:rsidRDefault="002257C3" w:rsidP="00C568E6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B96B00">
        <w:rPr>
          <w:noProof/>
          <w:color w:val="215868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C478C4" wp14:editId="0159FAC8">
                <wp:simplePos x="0" y="0"/>
                <wp:positionH relativeFrom="column">
                  <wp:posOffset>5082540</wp:posOffset>
                </wp:positionH>
                <wp:positionV relativeFrom="paragraph">
                  <wp:posOffset>482600</wp:posOffset>
                </wp:positionV>
                <wp:extent cx="885825" cy="2762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400.2pt;margin-top:38pt;width:69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" fillcolor="white [3201]" strokecolor="#9bbb59 [3206]" strokeweight="2pt"/>
            </w:pict>
          </mc:Fallback>
        </mc:AlternateContent>
      </w:r>
      <w:r w:rsidR="00C568E6" w:rsidRPr="00C568E6">
        <w:rPr>
          <w:noProof/>
          <w:color w:val="215868"/>
          <w:sz w:val="32"/>
          <w:szCs w:val="28"/>
        </w:rPr>
        <w:t xml:space="preserve">Trójkąt </w:t>
      </w:r>
      <w:r w:rsidR="00C568E6" w:rsidRPr="00C568E6">
        <w:rPr>
          <w:b/>
          <w:noProof/>
          <w:color w:val="215868"/>
          <w:sz w:val="32"/>
          <w:szCs w:val="28"/>
        </w:rPr>
        <w:t>ABC</w:t>
      </w:r>
      <w:r w:rsidR="00C568E6" w:rsidRPr="00C568E6">
        <w:rPr>
          <w:noProof/>
          <w:color w:val="215868"/>
          <w:sz w:val="32"/>
          <w:szCs w:val="28"/>
        </w:rPr>
        <w:t xml:space="preserve">, </w:t>
      </w:r>
      <w:r w:rsidR="00C568E6" w:rsidRPr="00C568E6">
        <w:rPr>
          <w:b/>
          <w:noProof/>
          <w:color w:val="215868"/>
          <w:sz w:val="32"/>
          <w:szCs w:val="28"/>
        </w:rPr>
        <w:t>KLM</w:t>
      </w:r>
      <w:r w:rsidR="00C568E6" w:rsidRPr="00C568E6">
        <w:rPr>
          <w:noProof/>
          <w:color w:val="215868"/>
          <w:sz w:val="32"/>
          <w:szCs w:val="28"/>
        </w:rPr>
        <w:t xml:space="preserve"> i </w:t>
      </w:r>
      <w:r w:rsidR="00C568E6" w:rsidRPr="00C568E6">
        <w:rPr>
          <w:b/>
          <w:noProof/>
          <w:color w:val="215868"/>
          <w:sz w:val="32"/>
          <w:szCs w:val="28"/>
        </w:rPr>
        <w:t>OPR</w:t>
      </w:r>
      <w:r w:rsidR="00C568E6" w:rsidRPr="00C568E6">
        <w:rPr>
          <w:noProof/>
          <w:color w:val="215868"/>
          <w:sz w:val="32"/>
          <w:szCs w:val="28"/>
        </w:rPr>
        <w:t xml:space="preserve"> są przystające. </w:t>
      </w:r>
      <w:r w:rsidR="00C568E6">
        <w:rPr>
          <w:noProof/>
          <w:color w:val="215868"/>
          <w:sz w:val="32"/>
          <w:szCs w:val="28"/>
        </w:rPr>
        <w:br/>
      </w:r>
      <w:r w:rsidR="00C568E6" w:rsidRPr="00C568E6">
        <w:rPr>
          <w:noProof/>
          <w:color w:val="215868"/>
          <w:sz w:val="32"/>
          <w:szCs w:val="28"/>
        </w:rPr>
        <w:t xml:space="preserve">Oblicz obwód trójkąta </w:t>
      </w:r>
      <w:r w:rsidR="00C568E6" w:rsidRPr="00C568E6">
        <w:rPr>
          <w:b/>
          <w:noProof/>
          <w:color w:val="215868"/>
          <w:sz w:val="32"/>
          <w:szCs w:val="28"/>
        </w:rPr>
        <w:t>KLM</w:t>
      </w:r>
      <w:r w:rsidRPr="00C568E6">
        <w:rPr>
          <w:noProof/>
          <w:color w:val="215868"/>
          <w:sz w:val="32"/>
          <w:szCs w:val="28"/>
        </w:rPr>
        <w:t>.</w:t>
      </w:r>
      <w:r w:rsidRPr="00C568E6">
        <w:rPr>
          <w:noProof/>
          <w:color w:val="215868"/>
          <w:sz w:val="32"/>
          <w:szCs w:val="28"/>
        </w:rPr>
        <w:br/>
      </w:r>
      <w:r w:rsidR="00C568E6">
        <w:rPr>
          <w:noProof/>
          <w:color w:val="215868"/>
          <w:sz w:val="32"/>
          <w:szCs w:val="28"/>
        </w:rPr>
        <w:br/>
      </w:r>
      <w:r w:rsidRPr="00C568E6">
        <w:rPr>
          <w:noProof/>
          <w:color w:val="215868"/>
          <w:sz w:val="32"/>
          <w:szCs w:val="28"/>
        </w:rPr>
        <w:br/>
      </w:r>
      <w:r w:rsidR="00C568E6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60695" r:id="rId10"/>
        </w:object>
      </w:r>
      <w:r w:rsidR="002136B7" w:rsidRPr="00C568E6">
        <w:rPr>
          <w:b/>
          <w:noProof/>
          <w:color w:val="215868"/>
          <w:sz w:val="32"/>
          <w:szCs w:val="28"/>
        </w:rPr>
        <w:br/>
      </w:r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27A" w:rsidRDefault="00EF727A">
      <w:pPr>
        <w:spacing w:after="0" w:line="240" w:lineRule="auto"/>
      </w:pPr>
      <w:r>
        <w:separator/>
      </w:r>
    </w:p>
  </w:endnote>
  <w:endnote w:type="continuationSeparator" w:id="0">
    <w:p w:rsidR="00EF727A" w:rsidRDefault="00EF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A15D19" w:rsidRPr="00A15D19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A15D19" w:rsidRPr="00A15D19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27A" w:rsidRDefault="00EF727A">
      <w:pPr>
        <w:spacing w:after="0" w:line="240" w:lineRule="auto"/>
      </w:pPr>
      <w:r>
        <w:separator/>
      </w:r>
    </w:p>
  </w:footnote>
  <w:footnote w:type="continuationSeparator" w:id="0">
    <w:p w:rsidR="00EF727A" w:rsidRDefault="00EF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257C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257C3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Obwód trójkąta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257C3">
                    <w:pPr>
                      <w:jc w:val="center"/>
                      <w:rPr>
                        <w:color w:val="FFFFFF"/>
                      </w:rPr>
                    </w:pPr>
                    <w:r w:rsidRPr="002257C3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Obwód trójkąta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B5779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" fillcolor="#0b5779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7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624D3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1483"/>
    <w:rsid w:val="006369DA"/>
    <w:rsid w:val="00656333"/>
    <w:rsid w:val="0066326B"/>
    <w:rsid w:val="00670B64"/>
    <w:rsid w:val="00674085"/>
    <w:rsid w:val="0069283A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03943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8E6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61106"/>
    <w:rsid w:val="00D623FB"/>
    <w:rsid w:val="00D62D67"/>
    <w:rsid w:val="00D6553D"/>
    <w:rsid w:val="00D71C76"/>
    <w:rsid w:val="00D75403"/>
    <w:rsid w:val="00D90B1D"/>
    <w:rsid w:val="00DA1DCA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EF727A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0915-3A2A-4EF1-8582-224B20C8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2013-08-25T15:57:00Z</dcterms:created>
  <dcterms:modified xsi:type="dcterms:W3CDTF">2013-08-25T16:20:00Z</dcterms:modified>
</cp:coreProperties>
</file>